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tbl>
      <w:tblPr>
        <w:tblpPr w:leftFromText="180" w:rightFromText="180" w:vertAnchor="page" w:horzAnchor="margin" w:tblpY="10261"/>
        <w:tblStyle w:val="TableGrid"/>
        <w:tblStyleRowBandSize w:val="1"/>
        <w:tblStyleColBandSize w:val="1"/>
        <w:tblW w:w="5000" w:type="pct"/>
        <w:tblLayout w:type="fixed"/>
        <w:tblLook w:val="4a0"/>
      </w:tblPr>
      <w:tblGrid>
        <w:gridCol w:w="1000"/>
        <w:gridCol w:w="1000"/>
        <w:gridCol w:w="1000"/>
        <w:gridCol w:w="1000"/>
      </w:tblGrid>
      <w:tr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</w:tr>
    </w:tbl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false"/>
    <w:lsdException w:name="heading 1" w:uiPriority="9" w:semiHidden="false" w:unhideWhenUsed="false" w:qFormat="false"/>
    <w:lsdException w:name="heading 2" w:uiPriority="9" w:qFormat="false"/>
    <w:lsdException w:name="heading 3" w:uiPriority="9" w:qFormat="false"/>
    <w:lsdException w:name="heading 4" w:uiPriority="9" w:qFormat="false"/>
    <w:lsdException w:name="heading 5" w:uiPriority="9" w:qFormat="false"/>
    <w:lsdException w:name="heading 6" w:uiPriority="9" w:qFormat="false"/>
    <w:lsdException w:name="heading 7" w:uiPriority="9" w:qFormat="false"/>
    <w:lsdException w:name="heading 8" w:uiPriority="9" w:qFormat="false"/>
    <w:lsdException w:name="heading 9" w:uiPriority="9" w:qFormat="fals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false"/>
    <w:lsdException w:name="Title" w:uiPriority="10" w:semiHidden="false" w:unhideWhenUsed="false" w:qFormat="false"/>
    <w:lsdException w:name="Default Paragraph Font" w:uiPriority="1"/>
    <w:lsdException w:name="Subtitle" w:uiPriority="11" w:semiHidden="false" w:unhideWhenUsed="false" w:qFormat="false"/>
    <w:lsdException w:name="Strong" w:uiPriority="22" w:semiHidden="false" w:qFormat="false"/>
    <w:lsdException w:name="Emphasis" w:uiPriority="20" w:semiHidden="false" w:qFormat="fals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fals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semiHidden="false"/>
    <w:lsdException w:name="List Paragraph" w:uiPriority="34" w:semiHidden="false" w:unhideWhenUsed="false" w:qFormat="false"/>
    <w:lsdException w:name="Quote" w:uiPriority="29" w:semiHidden="false" w:unhideWhenUsed="false" w:qFormat="false"/>
    <w:lsdException w:name="Intense Quote" w:uiPriority="30" w:semiHidden="false" w:unhideWhenUsed="false" w:qFormat="fals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false"/>
    <w:lsdException w:name="Intense Emphasis" w:uiPriority="21" w:semiHidden="false" w:unhideWhenUsed="false" w:qFormat="false"/>
    <w:lsdException w:name="Subtle Reference" w:uiPriority="31" w:semiHidden="false" w:unhideWhenUsed="false" w:qFormat="false"/>
    <w:lsdException w:name="Intense Reference" w:uiPriority="32" w:semiHidden="false" w:unhideWhenUsed="false" w:qFormat="false"/>
    <w:lsdException w:name="Book Title" w:uiPriority="33" w:semiHidden="false" w:unhideWhenUsed="false" w:qFormat="false"/>
    <w:lsdException w:name="Bibliography" w:uiPriority="37"/>
    <w:lsdException w:name="TOC Heading" w:uiPriority="39" w:qFormat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></Relationship><Relationship Target="theme/theme1.xml" Type="http://schemas.openxmlformats.org/officeDocument/2006/relationships/theme" Id="rId2"></Relationship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